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7892" w14:textId="026AFDE7" w:rsidR="00DA509A" w:rsidRPr="00150CFA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 </w:t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DA509A" w:rsidRPr="00150CFA">
        <w:rPr>
          <w:rFonts w:ascii="Cambria" w:hAnsi="Cambria" w:cs="Arial"/>
          <w:sz w:val="20"/>
          <w:szCs w:val="20"/>
        </w:rPr>
        <w:t xml:space="preserve">Załącznik nr </w:t>
      </w:r>
      <w:r w:rsidR="006705AA">
        <w:rPr>
          <w:rFonts w:ascii="Cambria" w:hAnsi="Cambria" w:cs="Arial"/>
          <w:sz w:val="20"/>
          <w:szCs w:val="20"/>
        </w:rPr>
        <w:t>6</w:t>
      </w:r>
      <w:r w:rsidR="0029492E" w:rsidRPr="00150CFA">
        <w:rPr>
          <w:rFonts w:ascii="Cambria" w:hAnsi="Cambria" w:cs="Arial"/>
          <w:sz w:val="20"/>
          <w:szCs w:val="20"/>
        </w:rPr>
        <w:t xml:space="preserve"> do SWZ</w:t>
      </w:r>
      <w:r w:rsidR="00DA509A" w:rsidRPr="00150CFA">
        <w:rPr>
          <w:rFonts w:ascii="Cambria" w:hAnsi="Cambria" w:cs="Arial"/>
          <w:sz w:val="20"/>
          <w:szCs w:val="20"/>
        </w:rPr>
        <w:t xml:space="preserve"> </w:t>
      </w:r>
      <w:r w:rsidR="0000234F" w:rsidRPr="00150CFA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150CFA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ab/>
      </w:r>
    </w:p>
    <w:p w14:paraId="119901F7" w14:textId="77777777" w:rsidR="00210C2E" w:rsidRDefault="00210C2E" w:rsidP="00210C2E">
      <w:pPr>
        <w:ind w:left="5246" w:firstLine="2976"/>
        <w:rPr>
          <w:rFonts w:ascii="Verdana" w:hAnsi="Verdana"/>
          <w:b/>
        </w:rPr>
      </w:pPr>
      <w:r>
        <w:rPr>
          <w:rFonts w:ascii="Verdana" w:hAnsi="Verdana"/>
          <w:b/>
        </w:rPr>
        <w:t>Zamawiający:</w:t>
      </w:r>
    </w:p>
    <w:p w14:paraId="35ED2404" w14:textId="77777777" w:rsidR="00210C2E" w:rsidRDefault="00210C2E" w:rsidP="00210C2E">
      <w:pPr>
        <w:ind w:left="5954" w:firstLine="2267"/>
        <w:rPr>
          <w:rFonts w:ascii="Verdana" w:hAnsi="Verdana"/>
        </w:rPr>
      </w:pPr>
      <w:r>
        <w:rPr>
          <w:rFonts w:ascii="Verdana" w:hAnsi="Verdana"/>
        </w:rPr>
        <w:t>Samodzielny Publiczny Zakład Opieki Zdrowotnej</w:t>
      </w:r>
    </w:p>
    <w:p w14:paraId="658B8BA3" w14:textId="77777777" w:rsidR="00210C2E" w:rsidRDefault="00210C2E" w:rsidP="00210C2E">
      <w:pPr>
        <w:ind w:left="5954" w:firstLine="2267"/>
        <w:rPr>
          <w:rFonts w:ascii="Verdana" w:hAnsi="Verdana"/>
        </w:rPr>
      </w:pPr>
      <w:r>
        <w:rPr>
          <w:rFonts w:ascii="Verdana" w:hAnsi="Verdana"/>
        </w:rPr>
        <w:t xml:space="preserve">Gminna Przychodnia Zdrowia w Andrespolu </w:t>
      </w:r>
    </w:p>
    <w:p w14:paraId="3578D26B" w14:textId="77777777" w:rsidR="00210C2E" w:rsidRDefault="00210C2E" w:rsidP="00210C2E">
      <w:pPr>
        <w:ind w:left="5954" w:firstLine="2267"/>
        <w:rPr>
          <w:rFonts w:ascii="Verdana" w:hAnsi="Verdana"/>
        </w:rPr>
      </w:pPr>
      <w:r>
        <w:rPr>
          <w:rFonts w:ascii="Verdana" w:hAnsi="Verdana"/>
        </w:rPr>
        <w:t>z siedzibą w Andrespolu</w:t>
      </w:r>
    </w:p>
    <w:p w14:paraId="772D236A" w14:textId="77777777" w:rsidR="00210C2E" w:rsidRDefault="00210C2E" w:rsidP="00210C2E">
      <w:pPr>
        <w:ind w:left="5954" w:firstLine="2267"/>
        <w:rPr>
          <w:rFonts w:ascii="Verdana" w:hAnsi="Verdana"/>
        </w:rPr>
      </w:pPr>
      <w:r>
        <w:rPr>
          <w:rFonts w:ascii="Verdana" w:hAnsi="Verdana"/>
        </w:rPr>
        <w:t xml:space="preserve">ul. </w:t>
      </w:r>
      <w:proofErr w:type="spellStart"/>
      <w:r>
        <w:rPr>
          <w:rFonts w:ascii="Verdana" w:hAnsi="Verdana"/>
        </w:rPr>
        <w:t>Rokicińska</w:t>
      </w:r>
      <w:proofErr w:type="spellEnd"/>
      <w:r>
        <w:rPr>
          <w:rFonts w:ascii="Verdana" w:hAnsi="Verdana"/>
        </w:rPr>
        <w:t xml:space="preserve"> 125</w:t>
      </w:r>
    </w:p>
    <w:p w14:paraId="19B4A3D4" w14:textId="77777777" w:rsidR="00210C2E" w:rsidRDefault="00210C2E" w:rsidP="00210C2E">
      <w:pPr>
        <w:ind w:left="5954" w:firstLine="2267"/>
        <w:rPr>
          <w:rFonts w:ascii="Verdana" w:hAnsi="Verdana"/>
          <w:b/>
        </w:rPr>
      </w:pPr>
      <w:r>
        <w:rPr>
          <w:rFonts w:ascii="Verdana" w:hAnsi="Verdana"/>
        </w:rPr>
        <w:t>95-020 Andrespol</w:t>
      </w:r>
    </w:p>
    <w:p w14:paraId="33ED0D30" w14:textId="665B7015" w:rsidR="001B4444" w:rsidRDefault="00E5470A" w:rsidP="001B4444">
      <w:pPr>
        <w:spacing w:before="120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14:paraId="4A64EFDD" w14:textId="6332E690" w:rsidR="009E1C8A" w:rsidRPr="00150CFA" w:rsidRDefault="009E1C8A" w:rsidP="001B4444">
      <w:pPr>
        <w:spacing w:before="120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150CFA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EC6B7B" w:rsidRPr="00150CFA">
        <w:rPr>
          <w:rFonts w:ascii="Cambria" w:hAnsi="Cambria" w:cs="Arial"/>
          <w:sz w:val="20"/>
          <w:szCs w:val="20"/>
        </w:rPr>
        <w:tab/>
      </w:r>
      <w:r w:rsidR="008E4166" w:rsidRPr="00150CFA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150CFA">
        <w:rPr>
          <w:rFonts w:ascii="Cambria" w:hAnsi="Cambria" w:cs="Arial"/>
          <w:sz w:val="20"/>
          <w:szCs w:val="20"/>
        </w:rPr>
        <w:t xml:space="preserve">             </w:t>
      </w:r>
      <w:r w:rsidR="008E4166" w:rsidRPr="00150CFA">
        <w:rPr>
          <w:rFonts w:ascii="Cambria" w:hAnsi="Cambria" w:cs="Arial"/>
          <w:sz w:val="20"/>
          <w:szCs w:val="20"/>
        </w:rPr>
        <w:t xml:space="preserve"> </w:t>
      </w:r>
    </w:p>
    <w:p w14:paraId="1D52BCBE" w14:textId="1CC5B77C" w:rsidR="009E1C8A" w:rsidRPr="00150CFA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50CFA">
        <w:rPr>
          <w:rFonts w:ascii="Cambria" w:eastAsia="Batang" w:hAnsi="Cambria" w:cs="Arial"/>
          <w:i/>
          <w:sz w:val="20"/>
          <w:szCs w:val="20"/>
        </w:rPr>
        <w:t xml:space="preserve">     </w:t>
      </w:r>
      <w:r w:rsidR="009E1C8A" w:rsidRPr="00150CFA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150CFA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0DD50C05" w:rsidR="00EC6B7B" w:rsidRPr="00150CFA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 xml:space="preserve">WYKAZ WYKONANYCH  </w:t>
      </w:r>
      <w:r w:rsidR="00C64944">
        <w:rPr>
          <w:rFonts w:ascii="Cambria" w:hAnsi="Cambria" w:cs="Arial"/>
          <w:b/>
          <w:sz w:val="20"/>
          <w:szCs w:val="20"/>
        </w:rPr>
        <w:t>DOSTAW</w:t>
      </w:r>
      <w:r w:rsidR="00937D22">
        <w:rPr>
          <w:rFonts w:ascii="Cambria" w:hAnsi="Cambria" w:cs="Arial"/>
          <w:b/>
          <w:sz w:val="20"/>
          <w:szCs w:val="20"/>
        </w:rPr>
        <w:t xml:space="preserve"> </w:t>
      </w:r>
    </w:p>
    <w:p w14:paraId="09A00C4C" w14:textId="77777777" w:rsidR="00CB6878" w:rsidRPr="00150CFA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150CFA" w:rsidRDefault="0026141D" w:rsidP="00150CFA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38CAA91E" w14:textId="77777777" w:rsidR="00210C2E" w:rsidRPr="00210C2E" w:rsidRDefault="00210C2E" w:rsidP="00210C2E">
      <w:pPr>
        <w:spacing w:after="160" w:line="259" w:lineRule="auto"/>
        <w:jc w:val="center"/>
        <w:rPr>
          <w:rFonts w:ascii="Verdana" w:eastAsia="Calibri" w:hAnsi="Verdan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210C2E">
        <w:rPr>
          <w:rFonts w:ascii="Verdana" w:eastAsia="Calibri" w:hAnsi="Verdana"/>
          <w:b/>
          <w:bCs/>
          <w:kern w:val="2"/>
          <w:sz w:val="22"/>
          <w:szCs w:val="22"/>
          <w:lang w:eastAsia="en-US"/>
          <w14:ligatures w14:val="standardContextual"/>
        </w:rPr>
        <w:t>Zakup i dostawa fabrycznie nowego sprzętu medycznego dla Gminnej Przychodni Zdrowia w Andrespolu w ramach programu „Wsparcie podstawowej opieki zdrowotnej (POZ)”</w:t>
      </w:r>
    </w:p>
    <w:p w14:paraId="32A805CC" w14:textId="77777777" w:rsidR="00CB6878" w:rsidRPr="00150CFA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150CFA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17F4B098" w:rsidR="00DA509A" w:rsidRPr="00150CFA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C64944">
        <w:rPr>
          <w:rFonts w:ascii="Cambria" w:hAnsi="Cambria" w:cs="Arial"/>
          <w:sz w:val="20"/>
          <w:szCs w:val="20"/>
        </w:rPr>
        <w:t>DOSTAW</w:t>
      </w:r>
      <w:r w:rsidRPr="00150CFA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150CFA" w14:paraId="12BF338A" w14:textId="77777777" w:rsidTr="00150CFA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E539EF" w14:textId="77777777" w:rsidR="00EC6B7B" w:rsidRPr="00150CFA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EC51E1" w14:textId="2AF592D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Rodzaj </w:t>
            </w:r>
            <w:r w:rsidR="00C64944">
              <w:rPr>
                <w:rFonts w:ascii="Cambria" w:hAnsi="Cambria" w:cs="Arial"/>
                <w:b/>
                <w:spacing w:val="4"/>
                <w:sz w:val="20"/>
                <w:szCs w:val="20"/>
              </w:rPr>
              <w:t>dostawy</w:t>
            </w: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CC449D" w14:textId="26C9E0C7" w:rsidR="00EC6B7B" w:rsidRPr="00150CFA" w:rsidRDefault="00EC6B7B" w:rsidP="001B4444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</w:t>
            </w:r>
            <w:r w:rsidR="00AF69B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dostawy </w:t>
            </w: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710298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7D469A" w14:textId="77777777" w:rsidR="00EC6B7B" w:rsidRPr="00150CFA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953280" w14:textId="6C9B66BD" w:rsidR="00EC6B7B" w:rsidRPr="001B4444" w:rsidRDefault="00EC6B7B" w:rsidP="001B444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50CFA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8C4D9D" w:rsidRPr="00150CFA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150CFA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50CF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150CFA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5BBE3C73" w:rsidR="008C4D9D" w:rsidRPr="00150CFA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5E4A538" w14:textId="5524B656" w:rsidR="00BF3134" w:rsidRPr="00150CFA" w:rsidRDefault="00BF3134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04701FF0" w:rsidR="008C4D9D" w:rsidRPr="00150CFA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04C2D3F7" w:rsidR="008C4D9D" w:rsidRPr="00150CFA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03EBB726" w:rsidR="008C4D9D" w:rsidRPr="00150CFA" w:rsidRDefault="00AF69B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……..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150CFA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50CFA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150CFA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6705AA" w:rsidRPr="00150CFA" w14:paraId="6193AB04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6B7347" w14:textId="77777777" w:rsidR="006705AA" w:rsidRPr="00150CFA" w:rsidRDefault="006705AA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3248FB" w14:textId="77777777" w:rsidR="006705AA" w:rsidRPr="00150CFA" w:rsidRDefault="006705AA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268506" w14:textId="77777777" w:rsidR="006705AA" w:rsidRDefault="006705A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CA07BB" w14:textId="77777777" w:rsidR="006705AA" w:rsidRDefault="006705A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974E86" w14:textId="77777777" w:rsidR="006705AA" w:rsidRDefault="006705AA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AC505D" w14:textId="77777777" w:rsidR="006705AA" w:rsidRPr="00150CFA" w:rsidRDefault="006705AA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7F7FB980" w14:textId="77777777" w:rsidR="00EF19B7" w:rsidRPr="00150CFA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77777777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150CFA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150CFA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  <w:r w:rsidR="00DB210B" w:rsidRPr="00150CFA">
        <w:rPr>
          <w:rFonts w:ascii="Cambria" w:hAnsi="Cambria" w:cs="Arial"/>
          <w:sz w:val="20"/>
          <w:szCs w:val="20"/>
        </w:rPr>
        <w:tab/>
      </w:r>
    </w:p>
    <w:p w14:paraId="29E04382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2FCFF2AE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5B16B900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2AF58EB5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5D27D890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4CA015B3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5E2EE7E4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647BAA69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3ABA6B4E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294CBB3B" w14:textId="77777777" w:rsidR="006705AA" w:rsidRP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3DA167BF" w14:textId="77777777" w:rsidR="006705AA" w:rsidRDefault="006705AA" w:rsidP="006705AA">
      <w:pPr>
        <w:rPr>
          <w:rFonts w:ascii="Cambria" w:hAnsi="Cambria" w:cs="Arial"/>
          <w:sz w:val="20"/>
          <w:szCs w:val="20"/>
        </w:rPr>
      </w:pPr>
    </w:p>
    <w:p w14:paraId="071AD429" w14:textId="2B49D661" w:rsidR="006705AA" w:rsidRPr="006705AA" w:rsidRDefault="006705AA" w:rsidP="006705AA">
      <w:pPr>
        <w:tabs>
          <w:tab w:val="left" w:pos="9645"/>
        </w:tabs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sectPr w:rsidR="006705AA" w:rsidRPr="006705AA" w:rsidSect="00FD168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08E29" w14:textId="77777777" w:rsidR="004505FD" w:rsidRDefault="004505FD">
      <w:r>
        <w:separator/>
      </w:r>
    </w:p>
  </w:endnote>
  <w:endnote w:type="continuationSeparator" w:id="0">
    <w:p w14:paraId="0FF182B1" w14:textId="77777777" w:rsidR="004505FD" w:rsidRDefault="0045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3762" w14:textId="77777777" w:rsidR="00F5491E" w:rsidRPr="00C544B1" w:rsidRDefault="00F5491E" w:rsidP="00F5491E">
    <w:pPr>
      <w:pStyle w:val="Nagwek"/>
      <w:jc w:val="center"/>
      <w:rPr>
        <w:rFonts w:ascii="Arial Narrow" w:hAnsi="Arial Narrow"/>
        <w:b/>
        <w:caps/>
        <w:w w:val="90"/>
      </w:rPr>
    </w:pPr>
    <w:bookmarkStart w:id="0" w:name="_Hlk67762522"/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0ACD" w14:textId="77777777" w:rsidR="004505FD" w:rsidRDefault="004505FD">
      <w:r>
        <w:separator/>
      </w:r>
    </w:p>
  </w:footnote>
  <w:footnote w:type="continuationSeparator" w:id="0">
    <w:p w14:paraId="2309C03E" w14:textId="77777777" w:rsidR="004505FD" w:rsidRDefault="00450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C6B1" w14:textId="77061CC5" w:rsidR="00AC27AC" w:rsidRDefault="00AC27AC" w:rsidP="00AC27AC">
    <w:pPr>
      <w:pStyle w:val="Nagwek"/>
      <w:jc w:val="center"/>
    </w:pPr>
  </w:p>
  <w:p w14:paraId="63AE5AEA" w14:textId="77777777" w:rsidR="00C02626" w:rsidRPr="00AC27AC" w:rsidRDefault="00C02626" w:rsidP="00AC27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3215303">
    <w:abstractNumId w:val="33"/>
  </w:num>
  <w:num w:numId="2" w16cid:durableId="1657608468">
    <w:abstractNumId w:val="38"/>
  </w:num>
  <w:num w:numId="3" w16cid:durableId="47338465">
    <w:abstractNumId w:val="27"/>
  </w:num>
  <w:num w:numId="4" w16cid:durableId="629291188">
    <w:abstractNumId w:val="24"/>
  </w:num>
  <w:num w:numId="5" w16cid:durableId="256063416">
    <w:abstractNumId w:val="18"/>
  </w:num>
  <w:num w:numId="6" w16cid:durableId="1093015508">
    <w:abstractNumId w:val="30"/>
  </w:num>
  <w:num w:numId="7" w16cid:durableId="1495025039">
    <w:abstractNumId w:val="34"/>
  </w:num>
  <w:num w:numId="8" w16cid:durableId="287273616">
    <w:abstractNumId w:val="22"/>
  </w:num>
  <w:num w:numId="9" w16cid:durableId="698433595">
    <w:abstractNumId w:val="45"/>
  </w:num>
  <w:num w:numId="10" w16cid:durableId="1493983065">
    <w:abstractNumId w:val="50"/>
  </w:num>
  <w:num w:numId="11" w16cid:durableId="930436197">
    <w:abstractNumId w:val="19"/>
  </w:num>
  <w:num w:numId="12" w16cid:durableId="888952026">
    <w:abstractNumId w:val="48"/>
  </w:num>
  <w:num w:numId="13" w16cid:durableId="566842073">
    <w:abstractNumId w:val="49"/>
  </w:num>
  <w:num w:numId="14" w16cid:durableId="434790422">
    <w:abstractNumId w:val="12"/>
  </w:num>
  <w:num w:numId="15" w16cid:durableId="123011422">
    <w:abstractNumId w:val="25"/>
  </w:num>
  <w:num w:numId="16" w16cid:durableId="180052345">
    <w:abstractNumId w:val="29"/>
  </w:num>
  <w:num w:numId="17" w16cid:durableId="2126927666">
    <w:abstractNumId w:val="44"/>
  </w:num>
  <w:num w:numId="18" w16cid:durableId="394283374">
    <w:abstractNumId w:val="21"/>
  </w:num>
  <w:num w:numId="19" w16cid:durableId="2063096407">
    <w:abstractNumId w:val="13"/>
  </w:num>
  <w:num w:numId="20" w16cid:durableId="371883293">
    <w:abstractNumId w:val="16"/>
  </w:num>
  <w:num w:numId="21" w16cid:durableId="928931198">
    <w:abstractNumId w:val="39"/>
  </w:num>
  <w:num w:numId="22" w16cid:durableId="1397817900">
    <w:abstractNumId w:val="17"/>
  </w:num>
  <w:num w:numId="23" w16cid:durableId="2040468894">
    <w:abstractNumId w:val="43"/>
  </w:num>
  <w:num w:numId="24" w16cid:durableId="702941845">
    <w:abstractNumId w:val="41"/>
  </w:num>
  <w:num w:numId="25" w16cid:durableId="1561986775">
    <w:abstractNumId w:val="20"/>
  </w:num>
  <w:num w:numId="26" w16cid:durableId="12145981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2567080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6495648">
    <w:abstractNumId w:val="3"/>
  </w:num>
  <w:num w:numId="29" w16cid:durableId="927543201">
    <w:abstractNumId w:val="8"/>
  </w:num>
  <w:num w:numId="30" w16cid:durableId="1783642785">
    <w:abstractNumId w:val="2"/>
  </w:num>
  <w:num w:numId="31" w16cid:durableId="329525136">
    <w:abstractNumId w:val="37"/>
  </w:num>
  <w:num w:numId="32" w16cid:durableId="1984311827">
    <w:abstractNumId w:val="11"/>
  </w:num>
  <w:num w:numId="33" w16cid:durableId="1380934027">
    <w:abstractNumId w:val="26"/>
  </w:num>
  <w:num w:numId="34" w16cid:durableId="901792027">
    <w:abstractNumId w:val="40"/>
  </w:num>
  <w:num w:numId="35" w16cid:durableId="954940683">
    <w:abstractNumId w:val="15"/>
  </w:num>
  <w:num w:numId="36" w16cid:durableId="194971234">
    <w:abstractNumId w:val="47"/>
  </w:num>
  <w:num w:numId="37" w16cid:durableId="1011491215">
    <w:abstractNumId w:val="14"/>
  </w:num>
  <w:num w:numId="38" w16cid:durableId="1046833442">
    <w:abstractNumId w:val="10"/>
  </w:num>
  <w:num w:numId="39" w16cid:durableId="1107391556">
    <w:abstractNumId w:val="23"/>
  </w:num>
  <w:num w:numId="40" w16cid:durableId="457644706">
    <w:abstractNumId w:val="35"/>
  </w:num>
  <w:num w:numId="41" w16cid:durableId="185992697">
    <w:abstractNumId w:val="31"/>
  </w:num>
  <w:num w:numId="42" w16cid:durableId="97912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24805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094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0E4E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D4E"/>
    <w:rsid w:val="00114EE9"/>
    <w:rsid w:val="00116906"/>
    <w:rsid w:val="001201D6"/>
    <w:rsid w:val="00120F99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0CFA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174A"/>
    <w:rsid w:val="001A4C70"/>
    <w:rsid w:val="001A5611"/>
    <w:rsid w:val="001B000A"/>
    <w:rsid w:val="001B3135"/>
    <w:rsid w:val="001B4444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0C2E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2582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77203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29A"/>
    <w:rsid w:val="0044434A"/>
    <w:rsid w:val="00445639"/>
    <w:rsid w:val="00446E5C"/>
    <w:rsid w:val="004501D1"/>
    <w:rsid w:val="004505FD"/>
    <w:rsid w:val="0045165D"/>
    <w:rsid w:val="004519B9"/>
    <w:rsid w:val="004519E7"/>
    <w:rsid w:val="004531C6"/>
    <w:rsid w:val="004538F2"/>
    <w:rsid w:val="00454238"/>
    <w:rsid w:val="00454ECA"/>
    <w:rsid w:val="00457154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0222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01C8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2F21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14E7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59"/>
    <w:rsid w:val="00667F63"/>
    <w:rsid w:val="00670104"/>
    <w:rsid w:val="006701F1"/>
    <w:rsid w:val="006705AA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30F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0C87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7F7FEB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07F0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2CB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3F58"/>
    <w:rsid w:val="00936437"/>
    <w:rsid w:val="00937018"/>
    <w:rsid w:val="009370DA"/>
    <w:rsid w:val="00937D22"/>
    <w:rsid w:val="00937E37"/>
    <w:rsid w:val="009427CB"/>
    <w:rsid w:val="009433BE"/>
    <w:rsid w:val="00944D90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5F5F"/>
    <w:rsid w:val="009C6657"/>
    <w:rsid w:val="009C7250"/>
    <w:rsid w:val="009C7EB8"/>
    <w:rsid w:val="009D0427"/>
    <w:rsid w:val="009D0A67"/>
    <w:rsid w:val="009D190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0B05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07F6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7AC"/>
    <w:rsid w:val="00AC2D83"/>
    <w:rsid w:val="00AC4555"/>
    <w:rsid w:val="00AC4C9D"/>
    <w:rsid w:val="00AC5669"/>
    <w:rsid w:val="00AC617A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AF69BA"/>
    <w:rsid w:val="00B01A2A"/>
    <w:rsid w:val="00B02E5B"/>
    <w:rsid w:val="00B0402C"/>
    <w:rsid w:val="00B041B1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50A7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783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134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0636"/>
    <w:rsid w:val="00C22F62"/>
    <w:rsid w:val="00C24130"/>
    <w:rsid w:val="00C244CC"/>
    <w:rsid w:val="00C244E8"/>
    <w:rsid w:val="00C27669"/>
    <w:rsid w:val="00C27BFA"/>
    <w:rsid w:val="00C31DF3"/>
    <w:rsid w:val="00C31EC8"/>
    <w:rsid w:val="00C320DF"/>
    <w:rsid w:val="00C34684"/>
    <w:rsid w:val="00C34DE1"/>
    <w:rsid w:val="00C353CF"/>
    <w:rsid w:val="00C359DA"/>
    <w:rsid w:val="00C4348A"/>
    <w:rsid w:val="00C451BB"/>
    <w:rsid w:val="00C452EE"/>
    <w:rsid w:val="00C464A7"/>
    <w:rsid w:val="00C51F8C"/>
    <w:rsid w:val="00C54A13"/>
    <w:rsid w:val="00C5533B"/>
    <w:rsid w:val="00C57F0E"/>
    <w:rsid w:val="00C6357F"/>
    <w:rsid w:val="00C64003"/>
    <w:rsid w:val="00C640EF"/>
    <w:rsid w:val="00C64944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A693C"/>
    <w:rsid w:val="00CB49E0"/>
    <w:rsid w:val="00CB6878"/>
    <w:rsid w:val="00CB6C60"/>
    <w:rsid w:val="00CC11E9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57C7B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46B"/>
    <w:rsid w:val="00D93CF7"/>
    <w:rsid w:val="00D9424F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17DF0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954"/>
    <w:rsid w:val="00E40BB6"/>
    <w:rsid w:val="00E449A6"/>
    <w:rsid w:val="00E44E6C"/>
    <w:rsid w:val="00E45537"/>
    <w:rsid w:val="00E46519"/>
    <w:rsid w:val="00E51A55"/>
    <w:rsid w:val="00E5470A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3E0D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B95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2B6A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579"/>
    <w:rsid w:val="00F53E1F"/>
    <w:rsid w:val="00F54288"/>
    <w:rsid w:val="00F5491E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1687"/>
    <w:rsid w:val="00FD2257"/>
    <w:rsid w:val="00FD24DC"/>
    <w:rsid w:val="00FD2552"/>
    <w:rsid w:val="00FD27EC"/>
    <w:rsid w:val="00FD77B3"/>
    <w:rsid w:val="00FE2782"/>
    <w:rsid w:val="00FE39AD"/>
    <w:rsid w:val="00FE3B33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E97A59FF-FADE-4B2D-ABA1-BDBD8DF2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B5F8486-21A0-49EA-AD1C-76A68A6118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2B962-982F-4572-9003-BCD75BB21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76426C-6866-498F-A896-1D1139759BB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U_07</dc:creator>
  <cp:keywords/>
  <cp:lastModifiedBy>Agnieszka Janik</cp:lastModifiedBy>
  <cp:revision>5</cp:revision>
  <cp:lastPrinted>2020-12-21T07:19:00Z</cp:lastPrinted>
  <dcterms:created xsi:type="dcterms:W3CDTF">2025-03-18T12:50:00Z</dcterms:created>
  <dcterms:modified xsi:type="dcterms:W3CDTF">2026-01-18T12:50:00Z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